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</w:t>
      </w:r>
      <w:r w:rsidR="006B5A7D">
        <w:rPr>
          <w:b/>
          <w:color w:val="215868"/>
          <w:sz w:val="36"/>
          <w:szCs w:val="36"/>
        </w:rPr>
        <w:t>e</w:t>
      </w:r>
    </w:p>
    <w:p w:rsidR="00C123B1" w:rsidRPr="00C123B1" w:rsidRDefault="00C123B1" w:rsidP="00C123B1">
      <w:pPr>
        <w:rPr>
          <w:lang w:eastAsia="pl-PL"/>
        </w:rPr>
      </w:pPr>
    </w:p>
    <w:p w:rsidR="00545E48" w:rsidRDefault="00545E48" w:rsidP="006B5A7D">
      <w:pPr>
        <w:pStyle w:val="Tytu"/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>Poniżej przedstawiono różne figury geometryczne.</w:t>
      </w:r>
    </w:p>
    <w:p w:rsidR="00545E48" w:rsidRDefault="00545E48" w:rsidP="00545E48">
      <w:pPr>
        <w:pStyle w:val="Tytu"/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>Zapisz obwód każdej z figur w postaci jednomianu.</w:t>
      </w:r>
    </w:p>
    <w:p w:rsidR="002B0C3B" w:rsidRPr="002B0C3B" w:rsidRDefault="00590F58" w:rsidP="00545E48">
      <w:pPr>
        <w:pStyle w:val="Tytu"/>
        <w:tabs>
          <w:tab w:val="left" w:pos="426"/>
        </w:tabs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3982085</wp:posOffset>
                </wp:positionV>
                <wp:extent cx="1847850" cy="2952750"/>
                <wp:effectExtent l="0" t="0" r="0" b="0"/>
                <wp:wrapNone/>
                <wp:docPr id="27" name="Grupa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2952750"/>
                          <a:chOff x="0" y="0"/>
                          <a:chExt cx="1847850" cy="2952750"/>
                        </a:xfrm>
                      </wpg:grpSpPr>
                      <wps:wsp>
                        <wps:cNvPr id="4" name="Schemat blokowy: sortowanie 4"/>
                        <wps:cNvSpPr/>
                        <wps:spPr>
                          <a:xfrm>
                            <a:off x="0" y="0"/>
                            <a:ext cx="1800225" cy="2921635"/>
                          </a:xfrm>
                          <a:custGeom>
                            <a:avLst/>
                            <a:gdLst>
                              <a:gd name="connsiteX0" fmla="*/ 0 w 10000"/>
                              <a:gd name="connsiteY0" fmla="*/ 5000 h 10000"/>
                              <a:gd name="connsiteX1" fmla="*/ 5000 w 10000"/>
                              <a:gd name="connsiteY1" fmla="*/ 0 h 10000"/>
                              <a:gd name="connsiteX2" fmla="*/ 10000 w 10000"/>
                              <a:gd name="connsiteY2" fmla="*/ 5000 h 10000"/>
                              <a:gd name="connsiteX3" fmla="*/ 5000 w 10000"/>
                              <a:gd name="connsiteY3" fmla="*/ 10000 h 10000"/>
                              <a:gd name="connsiteX4" fmla="*/ 0 w 10000"/>
                              <a:gd name="connsiteY4" fmla="*/ 5000 h 10000"/>
                              <a:gd name="connsiteX0" fmla="*/ 0 w 10000"/>
                              <a:gd name="connsiteY0" fmla="*/ 5000 h 10000"/>
                              <a:gd name="connsiteX1" fmla="*/ 10000 w 10000"/>
                              <a:gd name="connsiteY1" fmla="*/ 5000 h 10000"/>
                              <a:gd name="connsiteX0" fmla="*/ 0 w 10000"/>
                              <a:gd name="connsiteY0" fmla="*/ 5000 h 10000"/>
                              <a:gd name="connsiteX1" fmla="*/ 5000 w 10000"/>
                              <a:gd name="connsiteY1" fmla="*/ 0 h 10000"/>
                              <a:gd name="connsiteX2" fmla="*/ 10000 w 10000"/>
                              <a:gd name="connsiteY2" fmla="*/ 5000 h 10000"/>
                              <a:gd name="connsiteX3" fmla="*/ 5000 w 10000"/>
                              <a:gd name="connsiteY3" fmla="*/ 10000 h 10000"/>
                              <a:gd name="connsiteX4" fmla="*/ 0 w 10000"/>
                              <a:gd name="connsiteY4" fmla="*/ 5000 h 10000"/>
                              <a:gd name="connsiteX0" fmla="*/ 0 w 10000"/>
                              <a:gd name="connsiteY0" fmla="*/ 5000 h 10000"/>
                              <a:gd name="connsiteX1" fmla="*/ 5000 w 10000"/>
                              <a:gd name="connsiteY1" fmla="*/ 0 h 10000"/>
                              <a:gd name="connsiteX2" fmla="*/ 10000 w 10000"/>
                              <a:gd name="connsiteY2" fmla="*/ 5000 h 10000"/>
                              <a:gd name="connsiteX3" fmla="*/ 5370 w 10000"/>
                              <a:gd name="connsiteY3" fmla="*/ 6979 h 10000"/>
                              <a:gd name="connsiteX4" fmla="*/ 0 w 10000"/>
                              <a:gd name="connsiteY4" fmla="*/ 5000 h 10000"/>
                              <a:gd name="connsiteX0" fmla="*/ 0 w 10000"/>
                              <a:gd name="connsiteY0" fmla="*/ 5000 h 10000"/>
                              <a:gd name="connsiteX1" fmla="*/ 10000 w 10000"/>
                              <a:gd name="connsiteY1" fmla="*/ 5000 h 10000"/>
                              <a:gd name="connsiteX0" fmla="*/ 0 w 10000"/>
                              <a:gd name="connsiteY0" fmla="*/ 5000 h 10000"/>
                              <a:gd name="connsiteX1" fmla="*/ 5000 w 10000"/>
                              <a:gd name="connsiteY1" fmla="*/ 0 h 10000"/>
                              <a:gd name="connsiteX2" fmla="*/ 10000 w 10000"/>
                              <a:gd name="connsiteY2" fmla="*/ 5000 h 10000"/>
                              <a:gd name="connsiteX3" fmla="*/ 5000 w 10000"/>
                              <a:gd name="connsiteY3" fmla="*/ 10000 h 10000"/>
                              <a:gd name="connsiteX4" fmla="*/ 0 w 10000"/>
                              <a:gd name="connsiteY4" fmla="*/ 5000 h 10000"/>
                              <a:gd name="connsiteX0" fmla="*/ 0 w 10000"/>
                              <a:gd name="connsiteY0" fmla="*/ 5000 h 10000"/>
                              <a:gd name="connsiteX1" fmla="*/ 5000 w 10000"/>
                              <a:gd name="connsiteY1" fmla="*/ 0 h 10000"/>
                              <a:gd name="connsiteX2" fmla="*/ 10000 w 10000"/>
                              <a:gd name="connsiteY2" fmla="*/ 5000 h 10000"/>
                              <a:gd name="connsiteX3" fmla="*/ 5264 w 10000"/>
                              <a:gd name="connsiteY3" fmla="*/ 7005 h 10000"/>
                              <a:gd name="connsiteX4" fmla="*/ 0 w 10000"/>
                              <a:gd name="connsiteY4" fmla="*/ 5000 h 10000"/>
                              <a:gd name="connsiteX0" fmla="*/ 0 w 10000"/>
                              <a:gd name="connsiteY0" fmla="*/ 5000 h 10000"/>
                              <a:gd name="connsiteX1" fmla="*/ 10000 w 10000"/>
                              <a:gd name="connsiteY1" fmla="*/ 5000 h 10000"/>
                              <a:gd name="connsiteX0" fmla="*/ 0 w 10000"/>
                              <a:gd name="connsiteY0" fmla="*/ 5000 h 10000"/>
                              <a:gd name="connsiteX1" fmla="*/ 5000 w 10000"/>
                              <a:gd name="connsiteY1" fmla="*/ 0 h 10000"/>
                              <a:gd name="connsiteX2" fmla="*/ 10000 w 10000"/>
                              <a:gd name="connsiteY2" fmla="*/ 5000 h 10000"/>
                              <a:gd name="connsiteX3" fmla="*/ 5000 w 10000"/>
                              <a:gd name="connsiteY3" fmla="*/ 10000 h 10000"/>
                              <a:gd name="connsiteX4" fmla="*/ 0 w 10000"/>
                              <a:gd name="connsiteY4" fmla="*/ 5000 h 10000"/>
                              <a:gd name="connsiteX0" fmla="*/ 0 w 10000"/>
                              <a:gd name="connsiteY0" fmla="*/ 5000 h 7031"/>
                              <a:gd name="connsiteX1" fmla="*/ 5000 w 10000"/>
                              <a:gd name="connsiteY1" fmla="*/ 0 h 7031"/>
                              <a:gd name="connsiteX2" fmla="*/ 10000 w 10000"/>
                              <a:gd name="connsiteY2" fmla="*/ 5000 h 7031"/>
                              <a:gd name="connsiteX3" fmla="*/ 5264 w 10000"/>
                              <a:gd name="connsiteY3" fmla="*/ 7005 h 7031"/>
                              <a:gd name="connsiteX4" fmla="*/ 0 w 10000"/>
                              <a:gd name="connsiteY4" fmla="*/ 5000 h 7031"/>
                              <a:gd name="connsiteX0" fmla="*/ 0 w 10000"/>
                              <a:gd name="connsiteY0" fmla="*/ 5000 h 7031"/>
                              <a:gd name="connsiteX1" fmla="*/ 10000 w 10000"/>
                              <a:gd name="connsiteY1" fmla="*/ 5000 h 7031"/>
                              <a:gd name="connsiteX0" fmla="*/ 0 w 10000"/>
                              <a:gd name="connsiteY0" fmla="*/ 5000 h 7031"/>
                              <a:gd name="connsiteX1" fmla="*/ 5000 w 10000"/>
                              <a:gd name="connsiteY1" fmla="*/ 0 h 7031"/>
                              <a:gd name="connsiteX2" fmla="*/ 10000 w 10000"/>
                              <a:gd name="connsiteY2" fmla="*/ 5000 h 7031"/>
                              <a:gd name="connsiteX3" fmla="*/ 5265 w 10000"/>
                              <a:gd name="connsiteY3" fmla="*/ 7031 h 7031"/>
                              <a:gd name="connsiteX4" fmla="*/ 0 w 10000"/>
                              <a:gd name="connsiteY4" fmla="*/ 5000 h 7031"/>
                              <a:gd name="connsiteX0" fmla="*/ 0 w 10000"/>
                              <a:gd name="connsiteY0" fmla="*/ 7111 h 9963"/>
                              <a:gd name="connsiteX1" fmla="*/ 5000 w 10000"/>
                              <a:gd name="connsiteY1" fmla="*/ 0 h 9963"/>
                              <a:gd name="connsiteX2" fmla="*/ 10000 w 10000"/>
                              <a:gd name="connsiteY2" fmla="*/ 7111 h 9963"/>
                              <a:gd name="connsiteX3" fmla="*/ 5264 w 10000"/>
                              <a:gd name="connsiteY3" fmla="*/ 9963 h 9963"/>
                              <a:gd name="connsiteX4" fmla="*/ 0 w 10000"/>
                              <a:gd name="connsiteY4" fmla="*/ 7111 h 9963"/>
                              <a:gd name="connsiteX0" fmla="*/ 0 w 10000"/>
                              <a:gd name="connsiteY0" fmla="*/ 7111 h 9963"/>
                              <a:gd name="connsiteX1" fmla="*/ 10000 w 10000"/>
                              <a:gd name="connsiteY1" fmla="*/ 7111 h 9963"/>
                              <a:gd name="connsiteX0" fmla="*/ 0 w 10000"/>
                              <a:gd name="connsiteY0" fmla="*/ 7111 h 9963"/>
                              <a:gd name="connsiteX1" fmla="*/ 5000 w 10000"/>
                              <a:gd name="connsiteY1" fmla="*/ 0 h 9963"/>
                              <a:gd name="connsiteX2" fmla="*/ 10000 w 10000"/>
                              <a:gd name="connsiteY2" fmla="*/ 7111 h 9963"/>
                              <a:gd name="connsiteX3" fmla="*/ 5212 w 10000"/>
                              <a:gd name="connsiteY3" fmla="*/ 9645 h 9963"/>
                              <a:gd name="connsiteX4" fmla="*/ 0 w 10000"/>
                              <a:gd name="connsiteY4" fmla="*/ 7111 h 99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000" h="9963" stroke="0" extrusionOk="0">
                                <a:moveTo>
                                  <a:pt x="0" y="7111"/>
                                </a:moveTo>
                                <a:lnTo>
                                  <a:pt x="5000" y="0"/>
                                </a:lnTo>
                                <a:lnTo>
                                  <a:pt x="10000" y="7111"/>
                                </a:lnTo>
                                <a:lnTo>
                                  <a:pt x="5264" y="9963"/>
                                </a:lnTo>
                                <a:lnTo>
                                  <a:pt x="0" y="7111"/>
                                </a:lnTo>
                                <a:close/>
                              </a:path>
                              <a:path w="10000" h="9963" fill="none" extrusionOk="0">
                                <a:moveTo>
                                  <a:pt x="0" y="7111"/>
                                </a:moveTo>
                                <a:lnTo>
                                  <a:pt x="10000" y="7111"/>
                                </a:lnTo>
                              </a:path>
                              <a:path w="10000" h="9963" fill="none">
                                <a:moveTo>
                                  <a:pt x="0" y="7111"/>
                                </a:moveTo>
                                <a:lnTo>
                                  <a:pt x="5000" y="0"/>
                                </a:lnTo>
                                <a:lnTo>
                                  <a:pt x="10000" y="7111"/>
                                </a:lnTo>
                                <a:lnTo>
                                  <a:pt x="5212" y="9645"/>
                                </a:lnTo>
                                <a:lnTo>
                                  <a:pt x="0" y="7111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Pole tekstowe 23"/>
                        <wps:cNvSpPr txBox="1"/>
                        <wps:spPr>
                          <a:xfrm>
                            <a:off x="57150" y="2438400"/>
                            <a:ext cx="466725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90F58" w:rsidRPr="00545E48" w:rsidRDefault="00590F58" w:rsidP="00590F58">
                              <w:pPr>
                                <w:rPr>
                                  <w:sz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  <w:r>
                                <w:rPr>
                                  <w:sz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Pole tekstowe 24"/>
                        <wps:cNvSpPr txBox="1"/>
                        <wps:spPr>
                          <a:xfrm>
                            <a:off x="1381125" y="2466975"/>
                            <a:ext cx="466725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90F58" w:rsidRPr="00545E48" w:rsidRDefault="00590F58" w:rsidP="00590F58">
                              <w:pPr>
                                <w:rPr>
                                  <w:sz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  <w:r>
                                <w:rPr>
                                  <w:sz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Pole tekstowe 25"/>
                        <wps:cNvSpPr txBox="1"/>
                        <wps:spPr>
                          <a:xfrm>
                            <a:off x="142875" y="781050"/>
                            <a:ext cx="466725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90F58" w:rsidRPr="00545E48" w:rsidRDefault="00590F58" w:rsidP="00590F58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Pole tekstowe 26"/>
                        <wps:cNvSpPr txBox="1"/>
                        <wps:spPr>
                          <a:xfrm>
                            <a:off x="1333500" y="771525"/>
                            <a:ext cx="466725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90F58" w:rsidRPr="00545E48" w:rsidRDefault="00590F58" w:rsidP="00590F58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27" o:spid="_x0000_s1026" style="position:absolute;margin-left:290.55pt;margin-top:313.55pt;width:145.5pt;height:232.5pt;z-index:251698176" coordsize="18478,29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">
                <v:shape id="Schemat blokowy: sortowanie 4" o:spid="_x0000_s1027" style="position:absolute;width:18002;height:29216;visibility:visible;mso-wrap-style:square;v-text-anchor:middle" coordsize="10000,9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hnlcQA&#10;AADaAAAADwAAAGRycy9kb3ducmV2LnhtbESPQWvCQBSE74L/YXmCt7qx2CKpa0grYkUo1bYHb4/s&#10;MxubfRuyq8Z/7xYKHoeZ+YaZZZ2txZlaXzlWMB4lIIgLpysuFXx/LR+mIHxA1lg7JgVX8pDN+70Z&#10;ptpdeEvnXShFhLBPUYEJoUml9IUhi37kGuLoHVxrMUTZllK3eIlwW8vHJHmWFiuOCwYbejNU/O5O&#10;VkG9WK42J8TyaNb7zfXn9fODnnKlhoMufwERqAv38H/7XSuYwN+Ve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YZ5XEAAAA2gAAAA8AAAAAAAAAAAAAAAAAmAIAAGRycy9k&#10;b3ducmV2LnhtbFBLBQYAAAAABAAEAPUAAACJAwAAAAA=&#10;" path="m,7111nsl5000,r5000,7111l5264,9963,,7111xem,7111nfl10000,7111em,7111nfl5000,r5000,7111l5212,9645,,7111xe" fillcolor="white [3201]" strokecolor="#c0504d [3205]" strokeweight="2pt">
                  <v:path arrowok="t" o:connecttype="custom" o:connectlocs="0,2085290;900113,0;1800225,2085290;938277,2828382;0,2085290" o:connectangles="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3" o:spid="_x0000_s1028" type="#_x0000_t202" style="position:absolute;left:571;top:24384;width:466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<v:textbox>
                    <w:txbxContent>
                      <w:p w:rsidR="00590F58" w:rsidRPr="00545E48" w:rsidRDefault="00590F58" w:rsidP="00590F58">
                        <w:pPr>
                          <w:rPr>
                            <w:sz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2</m:t>
                              </m:r>
                            </m:den>
                          </m:f>
                        </m:oMath>
                        <w:r>
                          <w:rPr>
                            <w:sz w:val="28"/>
                          </w:rPr>
                          <w:t>d</w:t>
                        </w:r>
                      </w:p>
                    </w:txbxContent>
                  </v:textbox>
                </v:shape>
                <v:shape id="Pole tekstowe 24" o:spid="_x0000_s1029" type="#_x0000_t202" style="position:absolute;left:13811;top:24669;width:4667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<v:textbox>
                    <w:txbxContent>
                      <w:p w:rsidR="00590F58" w:rsidRPr="00545E48" w:rsidRDefault="00590F58" w:rsidP="00590F58">
                        <w:pPr>
                          <w:rPr>
                            <w:sz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2</m:t>
                              </m:r>
                            </m:den>
                          </m:f>
                        </m:oMath>
                        <w:r>
                          <w:rPr>
                            <w:sz w:val="28"/>
                          </w:rPr>
                          <w:t>d</w:t>
                        </w:r>
                      </w:p>
                    </w:txbxContent>
                  </v:textbox>
                </v:shape>
                <v:shape id="Pole tekstowe 25" o:spid="_x0000_s1030" type="#_x0000_t202" style="position:absolute;left:1428;top:7810;width:4668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<v:textbox>
                    <w:txbxContent>
                      <w:p w:rsidR="00590F58" w:rsidRPr="00545E48" w:rsidRDefault="00590F58" w:rsidP="00590F58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d</w:t>
                        </w:r>
                      </w:p>
                    </w:txbxContent>
                  </v:textbox>
                </v:shape>
                <v:shape id="Pole tekstowe 26" o:spid="_x0000_s1031" type="#_x0000_t202" style="position:absolute;left:13335;top:7715;width:4667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590F58" w:rsidRPr="00545E48" w:rsidRDefault="00590F58" w:rsidP="00590F58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F5E18C1" wp14:editId="47E8788F">
                <wp:simplePos x="0" y="0"/>
                <wp:positionH relativeFrom="column">
                  <wp:posOffset>127635</wp:posOffset>
                </wp:positionH>
                <wp:positionV relativeFrom="paragraph">
                  <wp:posOffset>4277360</wp:posOffset>
                </wp:positionV>
                <wp:extent cx="2962275" cy="2190750"/>
                <wp:effectExtent l="0" t="0" r="0" b="0"/>
                <wp:wrapNone/>
                <wp:docPr id="22" name="Grupa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2275" cy="2190750"/>
                          <a:chOff x="0" y="0"/>
                          <a:chExt cx="2962275" cy="2190750"/>
                        </a:xfrm>
                      </wpg:grpSpPr>
                      <wps:wsp>
                        <wps:cNvPr id="3" name="Prostokąt z rogami ściętymi z jednej strony 3"/>
                        <wps:cNvSpPr/>
                        <wps:spPr>
                          <a:xfrm>
                            <a:off x="228600" y="523875"/>
                            <a:ext cx="2266950" cy="1285875"/>
                          </a:xfrm>
                          <a:custGeom>
                            <a:avLst/>
                            <a:gdLst>
                              <a:gd name="connsiteX0" fmla="*/ 214317 w 2266950"/>
                              <a:gd name="connsiteY0" fmla="*/ 0 h 1285875"/>
                              <a:gd name="connsiteX1" fmla="*/ 2052633 w 2266950"/>
                              <a:gd name="connsiteY1" fmla="*/ 0 h 1285875"/>
                              <a:gd name="connsiteX2" fmla="*/ 2266950 w 2266950"/>
                              <a:gd name="connsiteY2" fmla="*/ 214317 h 1285875"/>
                              <a:gd name="connsiteX3" fmla="*/ 2266950 w 2266950"/>
                              <a:gd name="connsiteY3" fmla="*/ 1285875 h 1285875"/>
                              <a:gd name="connsiteX4" fmla="*/ 2266950 w 2266950"/>
                              <a:gd name="connsiteY4" fmla="*/ 1285875 h 1285875"/>
                              <a:gd name="connsiteX5" fmla="*/ 0 w 2266950"/>
                              <a:gd name="connsiteY5" fmla="*/ 1285875 h 1285875"/>
                              <a:gd name="connsiteX6" fmla="*/ 0 w 2266950"/>
                              <a:gd name="connsiteY6" fmla="*/ 1285875 h 1285875"/>
                              <a:gd name="connsiteX7" fmla="*/ 0 w 2266950"/>
                              <a:gd name="connsiteY7" fmla="*/ 214317 h 1285875"/>
                              <a:gd name="connsiteX8" fmla="*/ 214317 w 2266950"/>
                              <a:gd name="connsiteY8" fmla="*/ 0 h 1285875"/>
                              <a:gd name="connsiteX0" fmla="*/ 214317 w 2266950"/>
                              <a:gd name="connsiteY0" fmla="*/ 0 h 1285875"/>
                              <a:gd name="connsiteX1" fmla="*/ 2052633 w 2266950"/>
                              <a:gd name="connsiteY1" fmla="*/ 0 h 1285875"/>
                              <a:gd name="connsiteX2" fmla="*/ 2266950 w 2266950"/>
                              <a:gd name="connsiteY2" fmla="*/ 214317 h 1285875"/>
                              <a:gd name="connsiteX3" fmla="*/ 2266950 w 2266950"/>
                              <a:gd name="connsiteY3" fmla="*/ 1285875 h 1285875"/>
                              <a:gd name="connsiteX4" fmla="*/ 2266950 w 2266950"/>
                              <a:gd name="connsiteY4" fmla="*/ 1285875 h 1285875"/>
                              <a:gd name="connsiteX5" fmla="*/ 0 w 2266950"/>
                              <a:gd name="connsiteY5" fmla="*/ 1285875 h 1285875"/>
                              <a:gd name="connsiteX6" fmla="*/ 0 w 2266950"/>
                              <a:gd name="connsiteY6" fmla="*/ 1285875 h 1285875"/>
                              <a:gd name="connsiteX7" fmla="*/ 0 w 2266950"/>
                              <a:gd name="connsiteY7" fmla="*/ 304800 h 1285875"/>
                              <a:gd name="connsiteX8" fmla="*/ 214317 w 2266950"/>
                              <a:gd name="connsiteY8" fmla="*/ 0 h 1285875"/>
                              <a:gd name="connsiteX0" fmla="*/ 214317 w 2266950"/>
                              <a:gd name="connsiteY0" fmla="*/ 0 h 1285875"/>
                              <a:gd name="connsiteX1" fmla="*/ 2052633 w 2266950"/>
                              <a:gd name="connsiteY1" fmla="*/ 0 h 1285875"/>
                              <a:gd name="connsiteX2" fmla="*/ 2266950 w 2266950"/>
                              <a:gd name="connsiteY2" fmla="*/ 333375 h 1285875"/>
                              <a:gd name="connsiteX3" fmla="*/ 2266950 w 2266950"/>
                              <a:gd name="connsiteY3" fmla="*/ 1285875 h 1285875"/>
                              <a:gd name="connsiteX4" fmla="*/ 2266950 w 2266950"/>
                              <a:gd name="connsiteY4" fmla="*/ 1285875 h 1285875"/>
                              <a:gd name="connsiteX5" fmla="*/ 0 w 2266950"/>
                              <a:gd name="connsiteY5" fmla="*/ 1285875 h 1285875"/>
                              <a:gd name="connsiteX6" fmla="*/ 0 w 2266950"/>
                              <a:gd name="connsiteY6" fmla="*/ 1285875 h 1285875"/>
                              <a:gd name="connsiteX7" fmla="*/ 0 w 2266950"/>
                              <a:gd name="connsiteY7" fmla="*/ 304800 h 1285875"/>
                              <a:gd name="connsiteX8" fmla="*/ 214317 w 2266950"/>
                              <a:gd name="connsiteY8" fmla="*/ 0 h 1285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66950" h="1285875">
                                <a:moveTo>
                                  <a:pt x="214317" y="0"/>
                                </a:moveTo>
                                <a:lnTo>
                                  <a:pt x="2052633" y="0"/>
                                </a:lnTo>
                                <a:lnTo>
                                  <a:pt x="2266950" y="333375"/>
                                </a:lnTo>
                                <a:lnTo>
                                  <a:pt x="2266950" y="1285875"/>
                                </a:lnTo>
                                <a:lnTo>
                                  <a:pt x="2266950" y="1285875"/>
                                </a:lnTo>
                                <a:lnTo>
                                  <a:pt x="0" y="1285875"/>
                                </a:lnTo>
                                <a:lnTo>
                                  <a:pt x="0" y="1285875"/>
                                </a:lnTo>
                                <a:lnTo>
                                  <a:pt x="0" y="304800"/>
                                </a:lnTo>
                                <a:lnTo>
                                  <a:pt x="214317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Pole tekstowe 14"/>
                        <wps:cNvSpPr txBox="1"/>
                        <wps:spPr>
                          <a:xfrm>
                            <a:off x="0" y="1104900"/>
                            <a:ext cx="40957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Pole tekstowe 15"/>
                        <wps:cNvSpPr txBox="1"/>
                        <wps:spPr>
                          <a:xfrm>
                            <a:off x="95250" y="371475"/>
                            <a:ext cx="466725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>
                                <w:rPr>
                                  <w:sz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Pole tekstowe 16"/>
                        <wps:cNvSpPr txBox="1"/>
                        <wps:spPr>
                          <a:xfrm>
                            <a:off x="2343150" y="371475"/>
                            <a:ext cx="466725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>
                                <w:rPr>
                                  <w:sz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Pole tekstowe 17"/>
                        <wps:cNvSpPr txBox="1"/>
                        <wps:spPr>
                          <a:xfrm>
                            <a:off x="2495550" y="1104900"/>
                            <a:ext cx="46672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Pole tekstowe 18"/>
                        <wps:cNvSpPr txBox="1"/>
                        <wps:spPr>
                          <a:xfrm>
                            <a:off x="1304925" y="1819275"/>
                            <a:ext cx="46672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Pole tekstowe 19"/>
                        <wps:cNvSpPr txBox="1"/>
                        <wps:spPr>
                          <a:xfrm>
                            <a:off x="1181100" y="0"/>
                            <a:ext cx="466725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>
                                <w:rPr>
                                  <w:sz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22" o:spid="_x0000_s1032" style="position:absolute;margin-left:10.05pt;margin-top:336.8pt;width:233.25pt;height:172.5pt;z-index:251689984" coordsize="29622,21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">
                <v:shape id="Prostokąt z rogami ściętymi z jednej strony 3" o:spid="_x0000_s1033" style="position:absolute;left:2286;top:5238;width:22669;height:12859;visibility:visible;mso-wrap-style:square;v-text-anchor:middle" coordsize="2266950,1285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gABcIA&#10;AADaAAAADwAAAGRycy9kb3ducmV2LnhtbESPQWsCMRSE7wX/Q3hCbzWrliqrUUQoSAtV1/X+2Dx3&#10;Fzcv2yTV9N83hUKPw8x8wyzX0XTiRs63lhWMRxkI4srqlmsF5en1aQ7CB2SNnWVS8E0e1qvBwxJz&#10;be98pFsRapEg7HNU0ITQ51L6qiGDfmR74uRdrDMYknS11A7vCW46OcmyF2mw5bTQYE/bhqpr8WUU&#10;uOdy8nY4f0SM7205+yz2zMe9Uo/DuFmACBTDf/ivvdMKpvB7Jd0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yAAFwgAAANoAAAAPAAAAAAAAAAAAAAAAAJgCAABkcnMvZG93&#10;bnJldi54bWxQSwUGAAAAAAQABAD1AAAAhwMAAAAA&#10;" path="m214317,l2052633,r214317,333375l2266950,1285875r,l,1285875r,l,304800,214317,xe" fillcolor="white [3201]" strokecolor="#9bbb59 [3206]" strokeweight="2pt">
                  <v:path arrowok="t" o:connecttype="custom" o:connectlocs="214317,0;2052633,0;2266950,333375;2266950,1285875;2266950,1285875;0,1285875;0,1285875;0,304800;214317,0" o:connectangles="0,0,0,0,0,0,0,0,0"/>
                </v:shape>
                <v:shape id="Pole tekstowe 14" o:spid="_x0000_s1034" type="#_x0000_t202" style="position:absolute;top:11049;width:4095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</w:t>
                        </w:r>
                      </w:p>
                    </w:txbxContent>
                  </v:textbox>
                </v:shape>
                <v:shape id="Pole tekstowe 15" o:spid="_x0000_s1035" type="#_x0000_t202" style="position:absolute;left:952;top:3714;width:4667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3</m:t>
                              </m:r>
                            </m:den>
                          </m:f>
                        </m:oMath>
                        <w:r>
                          <w:rPr>
                            <w:sz w:val="28"/>
                          </w:rPr>
                          <w:t>c</w:t>
                        </w:r>
                      </w:p>
                    </w:txbxContent>
                  </v:textbox>
                </v:shape>
                <v:shape id="Pole tekstowe 16" o:spid="_x0000_s1036" type="#_x0000_t202" style="position:absolute;left:23431;top:3714;width:4667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3</m:t>
                              </m:r>
                            </m:den>
                          </m:f>
                        </m:oMath>
                        <w:r>
                          <w:rPr>
                            <w:sz w:val="28"/>
                          </w:rPr>
                          <w:t>c</w:t>
                        </w:r>
                      </w:p>
                    </w:txbxContent>
                  </v:textbox>
                </v:shape>
                <v:shape id="Pole tekstowe 17" o:spid="_x0000_s1037" type="#_x0000_t202" style="position:absolute;left:24955;top:11049;width:4667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</w:t>
                        </w:r>
                      </w:p>
                    </w:txbxContent>
                  </v:textbox>
                </v:shape>
                <v:shape id="Pole tekstowe 18" o:spid="_x0000_s1038" type="#_x0000_t202" style="position:absolute;left:13049;top:18192;width:4667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2c</w:t>
                        </w:r>
                      </w:p>
                    </w:txbxContent>
                  </v:textbox>
                </v:shape>
                <v:shape id="Pole tekstowe 19" o:spid="_x0000_s1039" type="#_x0000_t202" style="position:absolute;left:11811;width:466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3</m:t>
                              </m:r>
                            </m:den>
                          </m:f>
                        </m:oMath>
                        <w:r>
                          <w:rPr>
                            <w:sz w:val="28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C65D4A0" wp14:editId="299ACD53">
                <wp:simplePos x="0" y="0"/>
                <wp:positionH relativeFrom="column">
                  <wp:posOffset>241935</wp:posOffset>
                </wp:positionH>
                <wp:positionV relativeFrom="paragraph">
                  <wp:posOffset>810260</wp:posOffset>
                </wp:positionV>
                <wp:extent cx="2295525" cy="2495550"/>
                <wp:effectExtent l="0" t="0" r="9525" b="0"/>
                <wp:wrapNone/>
                <wp:docPr id="21" name="Grupa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5525" cy="2495550"/>
                          <a:chOff x="0" y="0"/>
                          <a:chExt cx="2295525" cy="2495550"/>
                        </a:xfrm>
                      </wpg:grpSpPr>
                      <wps:wsp>
                        <wps:cNvPr id="1" name="Pięciokąt foremny 1"/>
                        <wps:cNvSpPr/>
                        <wps:spPr>
                          <a:xfrm>
                            <a:off x="9525" y="0"/>
                            <a:ext cx="2230279" cy="2124075"/>
                          </a:xfrm>
                          <a:prstGeom prst="pentag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Pole tekstowe 5"/>
                        <wps:cNvSpPr txBox="1"/>
                        <wps:spPr>
                          <a:xfrm>
                            <a:off x="361950" y="142875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>
                              <w:pPr>
                                <w:rPr>
                                  <w:sz w:val="28"/>
                                </w:rPr>
                              </w:pPr>
                              <w:r w:rsidRPr="00545E48">
                                <w:rPr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Pole tekstowe 6"/>
                        <wps:cNvSpPr txBox="1"/>
                        <wps:spPr>
                          <a:xfrm>
                            <a:off x="1571625" y="142875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w:r w:rsidRPr="00545E48">
                                <w:rPr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Pole tekstowe 7"/>
                        <wps:cNvSpPr txBox="1"/>
                        <wps:spPr>
                          <a:xfrm>
                            <a:off x="1933575" y="1390650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w:r w:rsidRPr="00545E48">
                                <w:rPr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Pole tekstowe 9"/>
                        <wps:cNvSpPr txBox="1"/>
                        <wps:spPr>
                          <a:xfrm>
                            <a:off x="0" y="1390650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w:r w:rsidRPr="00545E48">
                                <w:rPr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Pole tekstowe 10"/>
                        <wps:cNvSpPr txBox="1"/>
                        <wps:spPr>
                          <a:xfrm>
                            <a:off x="942975" y="2124075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w:r w:rsidRPr="00545E48">
                                <w:rPr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21" o:spid="_x0000_s1040" style="position:absolute;margin-left:19.05pt;margin-top:63.8pt;width:180.75pt;height:196.5pt;z-index:251671552" coordsize="22955,24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"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Pięciokąt foremny 1" o:spid="_x0000_s1041" type="#_x0000_t56" style="position:absolute;left:95;width:22303;height:21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P9xb8A&#10;AADaAAAADwAAAGRycy9kb3ducmV2LnhtbERPS4vCMBC+C/6HMIIX0VRhF6lG8Qm7x/V9HJqxKTaT&#10;0kTt/vuNsOBp+PieM503thQPqn3hWMFwkIAgzpwuOFdw2G/7YxA+IGssHZOCX/Iwn7VbU0y1e/IP&#10;PXYhFzGEfYoKTAhVKqXPDFn0A1cRR+7qaoshwjqXusZnDLelHCXJp7RYcGwwWNHKUHbb3a0Cvb+s&#10;R83HefW96Znt0iztMb+flOp2msUERKAmvMX/7i8d58PrldeVs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g/3FvwAAANoAAAAPAAAAAAAAAAAAAAAAAJgCAABkcnMvZG93bnJl&#10;di54bWxQSwUGAAAAAAQABAD1AAAAhAMAAAAA&#10;" fillcolor="white [3201]" strokecolor="#f79646 [3209]" strokeweight="2pt"/>
                <v:shape id="Pole tekstowe 5" o:spid="_x0000_s1042" type="#_x0000_t202" style="position:absolute;left:3619;top:1428;width:3620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545E48" w:rsidRPr="00545E48" w:rsidRDefault="00545E48">
                        <w:pPr>
                          <w:rPr>
                            <w:sz w:val="28"/>
                          </w:rPr>
                        </w:pPr>
                        <w:r w:rsidRPr="00545E48">
                          <w:rPr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  <v:shape id="Pole tekstowe 6" o:spid="_x0000_s1043" type="#_x0000_t202" style="position:absolute;left:15716;top:1428;width:3619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w:r w:rsidRPr="00545E48">
                          <w:rPr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  <v:shape id="Pole tekstowe 7" o:spid="_x0000_s1044" type="#_x0000_t202" style="position:absolute;left:19335;top:13906;width:3620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w:r w:rsidRPr="00545E48">
                          <w:rPr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  <v:shape id="Pole tekstowe 9" o:spid="_x0000_s1045" type="#_x0000_t202" style="position:absolute;top:13906;width:3619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w:r w:rsidRPr="00545E48">
                          <w:rPr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  <v:shape id="Pole tekstowe 10" o:spid="_x0000_s1046" type="#_x0000_t202" style="position:absolute;left:9429;top:21240;width:3620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w:r w:rsidRPr="00545E48">
                          <w:rPr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BA9BAA8" wp14:editId="396AB3EC">
                <wp:simplePos x="0" y="0"/>
                <wp:positionH relativeFrom="column">
                  <wp:posOffset>3775710</wp:posOffset>
                </wp:positionH>
                <wp:positionV relativeFrom="paragraph">
                  <wp:posOffset>295910</wp:posOffset>
                </wp:positionV>
                <wp:extent cx="1533525" cy="3028950"/>
                <wp:effectExtent l="0" t="0" r="0" b="0"/>
                <wp:wrapNone/>
                <wp:docPr id="20" name="Grupa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3028950"/>
                          <a:chOff x="0" y="0"/>
                          <a:chExt cx="1533525" cy="3028950"/>
                        </a:xfrm>
                      </wpg:grpSpPr>
                      <wps:wsp>
                        <wps:cNvPr id="2" name="Trójkąt równoramienny 2"/>
                        <wps:cNvSpPr/>
                        <wps:spPr>
                          <a:xfrm>
                            <a:off x="57150" y="0"/>
                            <a:ext cx="1371600" cy="265747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Pole tekstowe 11"/>
                        <wps:cNvSpPr txBox="1"/>
                        <wps:spPr>
                          <a:xfrm>
                            <a:off x="600075" y="2657475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Pole tekstowe 12"/>
                        <wps:cNvSpPr txBox="1"/>
                        <wps:spPr>
                          <a:xfrm>
                            <a:off x="0" y="1209675"/>
                            <a:ext cx="46672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Pole tekstowe 13"/>
                        <wps:cNvSpPr txBox="1"/>
                        <wps:spPr>
                          <a:xfrm>
                            <a:off x="1066800" y="1295400"/>
                            <a:ext cx="46672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20" o:spid="_x0000_s1047" style="position:absolute;margin-left:297.3pt;margin-top:23.3pt;width:120.75pt;height:238.5pt;z-index:251677696" coordsize="15335,30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ójkąt równoramienny 2" o:spid="_x0000_s1048" type="#_x0000_t5" style="position:absolute;left:571;width:13716;height:265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SL5b8A&#10;AADaAAAADwAAAGRycy9kb3ducmV2LnhtbESPzarCMBSE9xd8h3AEd9e0FUWqUUQQdOnfwt2hOTbF&#10;5qQ0sda3NxcuuBxm5htmue5tLTpqfeVYQTpOQBAXTldcKricd79zED4ga6wdk4I3eVivBj9LzLV7&#10;8ZG6UyhFhLDPUYEJocml9IUhi37sGuLo3V1rMUTZllK3+IpwW8ssSWbSYsVxwWBDW0PF4/S0CpLp&#10;jLvmlvr0GlLKjD1MNnhQajTsNwsQgfrwDf+391pBBn9X4g2Qq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FIvlvwAAANoAAAAPAAAAAAAAAAAAAAAAAJgCAABkcnMvZG93bnJl&#10;di54bWxQSwUGAAAAAAQABAD1AAAAhAMAAAAA&#10;" fillcolor="white [3201]" strokecolor="#8064a2 [3207]" strokeweight="2pt"/>
                <v:shape id="Pole tekstowe 11" o:spid="_x0000_s1049" type="#_x0000_t202" style="position:absolute;left:6000;top:26574;width:3620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</w:t>
                        </w:r>
                      </w:p>
                    </w:txbxContent>
                  </v:textbox>
                </v:shape>
                <v:shape id="Pole tekstowe 12" o:spid="_x0000_s1050" type="#_x0000_t202" style="position:absolute;top:12096;width:4667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2b</w:t>
                        </w:r>
                      </w:p>
                    </w:txbxContent>
                  </v:textbox>
                </v:shape>
                <v:shape id="Pole tekstowe 13" o:spid="_x0000_s1051" type="#_x0000_t202" style="position:absolute;left:10668;top:12954;width:4667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5E48" w:rsidRPr="002B0C3B">
        <w:t xml:space="preserve"> </w:t>
      </w:r>
      <w:bookmarkStart w:id="0" w:name="_GoBack"/>
      <w:bookmarkEnd w:id="0"/>
    </w:p>
    <w:sectPr w:rsidR="002B0C3B" w:rsidRPr="002B0C3B" w:rsidSect="001400E4">
      <w:headerReference w:type="default" r:id="rId9"/>
      <w:footerReference w:type="even" r:id="rId10"/>
      <w:headerReference w:type="first" r:id="rId11"/>
      <w:footerReference w:type="first" r:id="rId12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9CA" w:rsidRDefault="002C59CA">
      <w:pPr>
        <w:spacing w:after="0" w:line="240" w:lineRule="auto"/>
      </w:pPr>
      <w:r>
        <w:separator/>
      </w:r>
    </w:p>
  </w:endnote>
  <w:endnote w:type="continuationSeparator" w:id="0">
    <w:p w:rsidR="002C59CA" w:rsidRDefault="002C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81F7219" wp14:editId="7969056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EDFCC22" wp14:editId="1AA71A55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9CA" w:rsidRDefault="002C59CA">
      <w:pPr>
        <w:spacing w:after="0" w:line="240" w:lineRule="auto"/>
      </w:pPr>
      <w:r>
        <w:separator/>
      </w:r>
    </w:p>
  </w:footnote>
  <w:footnote w:type="continuationSeparator" w:id="0">
    <w:p w:rsidR="002C59CA" w:rsidRDefault="002C5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C75536" wp14:editId="491CB5AF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545E48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Suma algebraiczna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52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545E48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Suma algebraiczna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D72D5D6" wp14:editId="698255B8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DFE0C6" wp14:editId="3BBED270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h9Wsg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29BE99B" wp14:editId="525DADC2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9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21F6B15"/>
    <w:multiLevelType w:val="hybridMultilevel"/>
    <w:tmpl w:val="81006A48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3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12"/>
  </w:num>
  <w:num w:numId="8">
    <w:abstractNumId w:val="11"/>
  </w:num>
  <w:num w:numId="9">
    <w:abstractNumId w:val="9"/>
  </w:num>
  <w:num w:numId="10">
    <w:abstractNumId w:val="13"/>
  </w:num>
  <w:num w:numId="11">
    <w:abstractNumId w:val="10"/>
  </w:num>
  <w:num w:numId="12">
    <w:abstractNumId w:val="5"/>
  </w:num>
  <w:num w:numId="13">
    <w:abstractNumId w:val="6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2EE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A7147"/>
    <w:rsid w:val="002B0C3B"/>
    <w:rsid w:val="002B424A"/>
    <w:rsid w:val="002B65A3"/>
    <w:rsid w:val="002C2BC9"/>
    <w:rsid w:val="002C4363"/>
    <w:rsid w:val="002C59CA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3523E"/>
    <w:rsid w:val="00440514"/>
    <w:rsid w:val="00445235"/>
    <w:rsid w:val="00456B46"/>
    <w:rsid w:val="00483427"/>
    <w:rsid w:val="0048674D"/>
    <w:rsid w:val="00494865"/>
    <w:rsid w:val="00495CF1"/>
    <w:rsid w:val="004A248B"/>
    <w:rsid w:val="004E612C"/>
    <w:rsid w:val="00524E3C"/>
    <w:rsid w:val="00525657"/>
    <w:rsid w:val="00526002"/>
    <w:rsid w:val="00533D49"/>
    <w:rsid w:val="00541E77"/>
    <w:rsid w:val="00545E48"/>
    <w:rsid w:val="00567D35"/>
    <w:rsid w:val="00573FD3"/>
    <w:rsid w:val="00576739"/>
    <w:rsid w:val="0058526E"/>
    <w:rsid w:val="0059065E"/>
    <w:rsid w:val="00590F58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5F4184"/>
    <w:rsid w:val="00602A02"/>
    <w:rsid w:val="006055F4"/>
    <w:rsid w:val="006369DA"/>
    <w:rsid w:val="00656333"/>
    <w:rsid w:val="0066326B"/>
    <w:rsid w:val="00670B64"/>
    <w:rsid w:val="00674085"/>
    <w:rsid w:val="006B5A7D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1A5C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D6DD9"/>
    <w:rsid w:val="00CE577E"/>
    <w:rsid w:val="00D00048"/>
    <w:rsid w:val="00D21E13"/>
    <w:rsid w:val="00D237C0"/>
    <w:rsid w:val="00D24FA6"/>
    <w:rsid w:val="00D31626"/>
    <w:rsid w:val="00D3312F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F7B22"/>
    <w:rsid w:val="00E04B0E"/>
    <w:rsid w:val="00E108FB"/>
    <w:rsid w:val="00E13D1C"/>
    <w:rsid w:val="00E13F30"/>
    <w:rsid w:val="00E17053"/>
    <w:rsid w:val="00E25477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4E530-9346-4F71-9BB2-C473B25F1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14</TotalTime>
  <Pages>1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4</cp:revision>
  <cp:lastPrinted>2013-08-16T16:41:00Z</cp:lastPrinted>
  <dcterms:created xsi:type="dcterms:W3CDTF">2013-08-28T08:02:00Z</dcterms:created>
  <dcterms:modified xsi:type="dcterms:W3CDTF">2013-08-28T08:15:00Z</dcterms:modified>
</cp:coreProperties>
</file>